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22527B-33BA-41BC-8052-35093087740D}"/>
</file>

<file path=customXml/itemProps3.xml><?xml version="1.0" encoding="utf-8"?>
<ds:datastoreItem xmlns:ds="http://schemas.openxmlformats.org/officeDocument/2006/customXml" ds:itemID="{ED48EE21-C07B-4729-9003-586608EB7505}"/>
</file>

<file path=customXml/itemProps4.xml><?xml version="1.0" encoding="utf-8"?>
<ds:datastoreItem xmlns:ds="http://schemas.openxmlformats.org/officeDocument/2006/customXml" ds:itemID="{E8A07024-BA31-41C4-B56A-FB2E4692DD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